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Default="005965CF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48"/>
          <w:szCs w:val="48"/>
        </w:rPr>
      </w:pPr>
      <w:bookmarkStart w:id="0" w:name="_GoBack"/>
      <w:bookmarkEnd w:id="0"/>
      <w:r>
        <w:rPr>
          <w:b/>
          <w:color w:val="215868"/>
          <w:sz w:val="48"/>
          <w:szCs w:val="48"/>
        </w:rPr>
        <w:t>Zadani</w:t>
      </w:r>
      <w:r w:rsidR="00573FD3">
        <w:rPr>
          <w:b/>
          <w:color w:val="215868"/>
          <w:sz w:val="48"/>
          <w:szCs w:val="48"/>
        </w:rPr>
        <w:t>e</w:t>
      </w:r>
    </w:p>
    <w:p w:rsidR="006E6451" w:rsidRPr="006E6451" w:rsidRDefault="006E6451" w:rsidP="006E6451">
      <w:pPr>
        <w:pStyle w:val="Tytu"/>
        <w:numPr>
          <w:ilvl w:val="0"/>
          <w:numId w:val="42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 w:rsidRPr="006E6451">
        <w:rPr>
          <w:color w:val="215868"/>
          <w:sz w:val="28"/>
          <w:szCs w:val="28"/>
        </w:rPr>
        <w:t xml:space="preserve">Wypisz </w:t>
      </w:r>
      <w:r w:rsidR="00463079">
        <w:rPr>
          <w:color w:val="215868"/>
          <w:sz w:val="28"/>
          <w:szCs w:val="28"/>
        </w:rPr>
        <w:t>znak większości lub mniejszości w miejsce znaku zapytania.</w:t>
      </w:r>
    </w:p>
    <w:p w:rsidR="006E6451" w:rsidRPr="006E6451" w:rsidRDefault="006E6451" w:rsidP="006E6451">
      <w:pPr>
        <w:pStyle w:val="Tytu"/>
        <w:numPr>
          <w:ilvl w:val="1"/>
          <w:numId w:val="43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 w:rsidRPr="006E6451">
        <w:rPr>
          <w:color w:val="215868"/>
          <w:sz w:val="28"/>
          <w:szCs w:val="28"/>
        </w:rPr>
        <w:t>18</w:t>
      </w:r>
      <w:r w:rsidR="00463079">
        <w:rPr>
          <w:color w:val="215868"/>
          <w:sz w:val="28"/>
          <w:szCs w:val="28"/>
        </w:rPr>
        <w:t>58</w:t>
      </w:r>
      <w:r w:rsidR="0006160E">
        <w:rPr>
          <w:color w:val="215868"/>
          <w:sz w:val="28"/>
          <w:szCs w:val="28"/>
        </w:rPr>
        <w:t xml:space="preserve">1 </w:t>
      </w:r>
      <w:r w:rsidR="00463079">
        <w:rPr>
          <w:color w:val="215868"/>
          <w:sz w:val="28"/>
          <w:szCs w:val="28"/>
        </w:rPr>
        <w:t xml:space="preserve"> </w:t>
      </w:r>
      <w:r w:rsidR="00463079" w:rsidRPr="0006160E">
        <w:rPr>
          <w:b/>
          <w:color w:val="215868"/>
          <w:sz w:val="52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?</w:t>
      </w:r>
      <w:r w:rsidR="00463079">
        <w:rPr>
          <w:color w:val="215868"/>
          <w:sz w:val="28"/>
          <w:szCs w:val="28"/>
        </w:rPr>
        <w:t xml:space="preserve"> </w:t>
      </w:r>
      <w:r w:rsidR="0006160E">
        <w:rPr>
          <w:color w:val="215868"/>
          <w:sz w:val="28"/>
          <w:szCs w:val="28"/>
        </w:rPr>
        <w:t xml:space="preserve"> </w:t>
      </w:r>
      <w:r w:rsidR="00463079">
        <w:rPr>
          <w:color w:val="215868"/>
          <w:sz w:val="28"/>
          <w:szCs w:val="28"/>
        </w:rPr>
        <w:t>18580</w:t>
      </w:r>
    </w:p>
    <w:p w:rsidR="006E6451" w:rsidRPr="006E6451" w:rsidRDefault="006E6451" w:rsidP="006E6451">
      <w:pPr>
        <w:pStyle w:val="Tytu"/>
        <w:numPr>
          <w:ilvl w:val="1"/>
          <w:numId w:val="43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 w:rsidRPr="006E6451">
        <w:rPr>
          <w:color w:val="215868"/>
          <w:sz w:val="28"/>
          <w:szCs w:val="28"/>
        </w:rPr>
        <w:t>20</w:t>
      </w:r>
      <w:r w:rsidR="00463079">
        <w:rPr>
          <w:color w:val="215868"/>
          <w:sz w:val="28"/>
          <w:szCs w:val="28"/>
        </w:rPr>
        <w:t>96</w:t>
      </w:r>
      <w:r w:rsidR="0006160E">
        <w:rPr>
          <w:color w:val="215868"/>
          <w:sz w:val="28"/>
          <w:szCs w:val="28"/>
        </w:rPr>
        <w:t xml:space="preserve"> </w:t>
      </w:r>
      <w:r w:rsidR="00463079">
        <w:rPr>
          <w:color w:val="215868"/>
          <w:sz w:val="28"/>
          <w:szCs w:val="28"/>
        </w:rPr>
        <w:t xml:space="preserve"> </w:t>
      </w:r>
      <w:r w:rsidR="00463079" w:rsidRPr="0006160E">
        <w:rPr>
          <w:b/>
          <w:color w:val="215868"/>
          <w:sz w:val="52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?</w:t>
      </w:r>
      <w:r w:rsidR="00463079">
        <w:rPr>
          <w:color w:val="215868"/>
          <w:sz w:val="28"/>
          <w:szCs w:val="28"/>
        </w:rPr>
        <w:t xml:space="preserve"> </w:t>
      </w:r>
      <w:r w:rsidR="0006160E">
        <w:rPr>
          <w:color w:val="215868"/>
          <w:sz w:val="28"/>
          <w:szCs w:val="28"/>
        </w:rPr>
        <w:t xml:space="preserve"> </w:t>
      </w:r>
      <w:r w:rsidR="00463079">
        <w:rPr>
          <w:color w:val="215868"/>
          <w:sz w:val="28"/>
          <w:szCs w:val="28"/>
        </w:rPr>
        <w:t>19235</w:t>
      </w:r>
    </w:p>
    <w:p w:rsidR="006E6451" w:rsidRPr="006E6451" w:rsidRDefault="006E6451" w:rsidP="006E6451">
      <w:pPr>
        <w:pStyle w:val="Tytu"/>
        <w:numPr>
          <w:ilvl w:val="1"/>
          <w:numId w:val="43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 w:rsidRPr="006E6451">
        <w:rPr>
          <w:color w:val="215868"/>
          <w:sz w:val="28"/>
          <w:szCs w:val="28"/>
        </w:rPr>
        <w:t>35</w:t>
      </w:r>
      <w:r w:rsidR="00463079">
        <w:rPr>
          <w:color w:val="215868"/>
          <w:sz w:val="28"/>
          <w:szCs w:val="28"/>
        </w:rPr>
        <w:t>0002</w:t>
      </w:r>
      <w:r w:rsidR="0006160E">
        <w:rPr>
          <w:color w:val="215868"/>
          <w:sz w:val="28"/>
          <w:szCs w:val="28"/>
        </w:rPr>
        <w:t xml:space="preserve"> </w:t>
      </w:r>
      <w:r w:rsidR="00463079">
        <w:rPr>
          <w:color w:val="215868"/>
          <w:sz w:val="28"/>
          <w:szCs w:val="28"/>
        </w:rPr>
        <w:t xml:space="preserve"> </w:t>
      </w:r>
      <w:r w:rsidR="00463079" w:rsidRPr="0006160E">
        <w:rPr>
          <w:b/>
          <w:color w:val="215868"/>
          <w:sz w:val="52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? </w:t>
      </w:r>
      <w:r w:rsidR="0006160E">
        <w:rPr>
          <w:b/>
          <w:color w:val="215868"/>
          <w:sz w:val="52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463079">
        <w:rPr>
          <w:color w:val="215868"/>
          <w:sz w:val="28"/>
          <w:szCs w:val="28"/>
        </w:rPr>
        <w:t>350020</w:t>
      </w:r>
    </w:p>
    <w:p w:rsidR="006E6451" w:rsidRPr="006E6451" w:rsidRDefault="006E6451" w:rsidP="006E6451">
      <w:pPr>
        <w:pStyle w:val="Tytu"/>
        <w:numPr>
          <w:ilvl w:val="1"/>
          <w:numId w:val="43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 w:rsidRPr="006E6451">
        <w:rPr>
          <w:color w:val="215868"/>
          <w:sz w:val="28"/>
          <w:szCs w:val="28"/>
        </w:rPr>
        <w:t>48</w:t>
      </w:r>
      <w:r w:rsidR="00463079">
        <w:rPr>
          <w:color w:val="215868"/>
          <w:sz w:val="28"/>
          <w:szCs w:val="28"/>
        </w:rPr>
        <w:t>999</w:t>
      </w:r>
      <w:r w:rsidR="0006160E">
        <w:rPr>
          <w:color w:val="215868"/>
          <w:sz w:val="28"/>
          <w:szCs w:val="28"/>
        </w:rPr>
        <w:t xml:space="preserve"> </w:t>
      </w:r>
      <w:r w:rsidR="00463079">
        <w:rPr>
          <w:color w:val="215868"/>
          <w:sz w:val="28"/>
          <w:szCs w:val="28"/>
        </w:rPr>
        <w:t xml:space="preserve"> </w:t>
      </w:r>
      <w:r w:rsidR="00463079" w:rsidRPr="0006160E">
        <w:rPr>
          <w:b/>
          <w:color w:val="215868"/>
          <w:sz w:val="52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? </w:t>
      </w:r>
      <w:r w:rsidR="0006160E">
        <w:rPr>
          <w:b/>
          <w:color w:val="215868"/>
          <w:sz w:val="52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463079">
        <w:rPr>
          <w:color w:val="215868"/>
          <w:sz w:val="28"/>
          <w:szCs w:val="28"/>
        </w:rPr>
        <w:t>48966</w:t>
      </w:r>
    </w:p>
    <w:p w:rsidR="00D60594" w:rsidRDefault="00D60594" w:rsidP="00D60594">
      <w:pPr>
        <w:pStyle w:val="Tytu"/>
        <w:numPr>
          <w:ilvl w:val="0"/>
          <w:numId w:val="43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>
        <w:rPr>
          <w:color w:val="215868"/>
          <w:sz w:val="28"/>
          <w:szCs w:val="28"/>
        </w:rPr>
        <w:t>W tabelce podano najwyższe szczyty świata według kontynentów. Uporządkuj je w zależności od pierwszego wejścia. Który szczyt został zdobyty najwcześniej, a który najpóźniej?</w:t>
      </w:r>
    </w:p>
    <w:tbl>
      <w:tblPr>
        <w:tblStyle w:val="Jasnasiatkaakcent5"/>
        <w:tblW w:w="941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48"/>
        <w:gridCol w:w="1123"/>
        <w:gridCol w:w="1536"/>
        <w:gridCol w:w="1688"/>
        <w:gridCol w:w="1843"/>
        <w:gridCol w:w="1473"/>
      </w:tblGrid>
      <w:tr w:rsidR="00D60594" w:rsidRPr="00D60594" w:rsidTr="00411F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Szczyt</w:t>
            </w:r>
          </w:p>
        </w:tc>
        <w:tc>
          <w:tcPr>
            <w:tcW w:w="112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Wys. </w:t>
            </w: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br/>
              <w:t>m n.p.m.</w:t>
            </w:r>
          </w:p>
        </w:tc>
        <w:tc>
          <w:tcPr>
            <w:tcW w:w="1536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Góry</w:t>
            </w:r>
          </w:p>
        </w:tc>
        <w:tc>
          <w:tcPr>
            <w:tcW w:w="168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Kontynent</w:t>
            </w:r>
          </w:p>
        </w:tc>
        <w:tc>
          <w:tcPr>
            <w:tcW w:w="184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147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Pierwsze wejście</w:t>
            </w:r>
          </w:p>
        </w:tc>
      </w:tr>
      <w:tr w:rsidR="00D60594" w:rsidRPr="00D60594" w:rsidTr="00D60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11" w:type="dxa"/>
            <w:gridSpan w:val="6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Najwyższe szczyty według kontynentów</w:t>
            </w:r>
          </w:p>
        </w:tc>
      </w:tr>
      <w:tr w:rsidR="00D60594" w:rsidRPr="00D60594" w:rsidTr="00411F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Mount Everest</w:t>
            </w:r>
          </w:p>
        </w:tc>
        <w:tc>
          <w:tcPr>
            <w:tcW w:w="112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8850</w:t>
            </w:r>
          </w:p>
        </w:tc>
        <w:tc>
          <w:tcPr>
            <w:tcW w:w="1536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Himalaje</w:t>
            </w:r>
          </w:p>
        </w:tc>
        <w:tc>
          <w:tcPr>
            <w:tcW w:w="168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Nepal/Chiny</w:t>
            </w:r>
          </w:p>
        </w:tc>
        <w:tc>
          <w:tcPr>
            <w:tcW w:w="147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1953</w:t>
            </w:r>
          </w:p>
        </w:tc>
      </w:tr>
      <w:tr w:rsidR="00D60594" w:rsidRPr="00D60594" w:rsidTr="00411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Aconcagua</w:t>
            </w:r>
          </w:p>
        </w:tc>
        <w:tc>
          <w:tcPr>
            <w:tcW w:w="112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6960</w:t>
            </w:r>
          </w:p>
        </w:tc>
        <w:tc>
          <w:tcPr>
            <w:tcW w:w="1536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Andy</w:t>
            </w:r>
          </w:p>
        </w:tc>
        <w:tc>
          <w:tcPr>
            <w:tcW w:w="168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Ameryka Pd.</w:t>
            </w:r>
          </w:p>
        </w:tc>
        <w:tc>
          <w:tcPr>
            <w:tcW w:w="184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Argentyna</w:t>
            </w:r>
          </w:p>
        </w:tc>
        <w:tc>
          <w:tcPr>
            <w:tcW w:w="147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1897</w:t>
            </w:r>
          </w:p>
        </w:tc>
      </w:tr>
      <w:tr w:rsidR="00D60594" w:rsidRPr="00D60594" w:rsidTr="00411F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Denali</w:t>
            </w:r>
            <w:proofErr w:type="spellEnd"/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McKinley</w:t>
            </w:r>
            <w:proofErr w:type="spellEnd"/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12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6194</w:t>
            </w:r>
          </w:p>
        </w:tc>
        <w:tc>
          <w:tcPr>
            <w:tcW w:w="1536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Kordyliery</w:t>
            </w:r>
          </w:p>
        </w:tc>
        <w:tc>
          <w:tcPr>
            <w:tcW w:w="168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Ameryka Pn.</w:t>
            </w:r>
          </w:p>
        </w:tc>
        <w:tc>
          <w:tcPr>
            <w:tcW w:w="184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USA</w:t>
            </w:r>
          </w:p>
        </w:tc>
        <w:tc>
          <w:tcPr>
            <w:tcW w:w="147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1913</w:t>
            </w:r>
          </w:p>
        </w:tc>
      </w:tr>
      <w:tr w:rsidR="00D60594" w:rsidRPr="00D60594" w:rsidTr="00411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Kibo (</w:t>
            </w:r>
            <w:proofErr w:type="spellStart"/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Uhuru</w:t>
            </w:r>
            <w:proofErr w:type="spellEnd"/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12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5895</w:t>
            </w:r>
          </w:p>
        </w:tc>
        <w:tc>
          <w:tcPr>
            <w:tcW w:w="1536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Kilimandżaro</w:t>
            </w:r>
          </w:p>
        </w:tc>
        <w:tc>
          <w:tcPr>
            <w:tcW w:w="168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Afryka</w:t>
            </w:r>
          </w:p>
        </w:tc>
        <w:tc>
          <w:tcPr>
            <w:tcW w:w="184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Tanzania</w:t>
            </w:r>
          </w:p>
        </w:tc>
        <w:tc>
          <w:tcPr>
            <w:tcW w:w="147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1889</w:t>
            </w:r>
          </w:p>
        </w:tc>
      </w:tr>
      <w:tr w:rsidR="00D60594" w:rsidRPr="00D60594" w:rsidTr="00411F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Puncak</w:t>
            </w:r>
            <w:proofErr w:type="spellEnd"/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Jaya</w:t>
            </w:r>
            <w:proofErr w:type="spellEnd"/>
          </w:p>
        </w:tc>
        <w:tc>
          <w:tcPr>
            <w:tcW w:w="112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5029</w:t>
            </w:r>
          </w:p>
        </w:tc>
        <w:tc>
          <w:tcPr>
            <w:tcW w:w="1536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Śnieżne</w:t>
            </w:r>
          </w:p>
        </w:tc>
        <w:tc>
          <w:tcPr>
            <w:tcW w:w="168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Austr. i Oc.</w:t>
            </w:r>
          </w:p>
        </w:tc>
        <w:tc>
          <w:tcPr>
            <w:tcW w:w="184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Indonezja</w:t>
            </w:r>
          </w:p>
        </w:tc>
        <w:tc>
          <w:tcPr>
            <w:tcW w:w="147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1962</w:t>
            </w:r>
          </w:p>
        </w:tc>
      </w:tr>
      <w:tr w:rsidR="00D60594" w:rsidRPr="00D60594" w:rsidTr="00411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Vinson</w:t>
            </w:r>
          </w:p>
        </w:tc>
        <w:tc>
          <w:tcPr>
            <w:tcW w:w="112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4897</w:t>
            </w:r>
          </w:p>
        </w:tc>
        <w:tc>
          <w:tcPr>
            <w:tcW w:w="1536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Ellswortha</w:t>
            </w:r>
            <w:proofErr w:type="spellEnd"/>
          </w:p>
        </w:tc>
        <w:tc>
          <w:tcPr>
            <w:tcW w:w="168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Antarktyda</w:t>
            </w:r>
          </w:p>
        </w:tc>
        <w:tc>
          <w:tcPr>
            <w:tcW w:w="184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—</w:t>
            </w:r>
          </w:p>
        </w:tc>
        <w:tc>
          <w:tcPr>
            <w:tcW w:w="147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1967</w:t>
            </w:r>
          </w:p>
        </w:tc>
      </w:tr>
      <w:tr w:rsidR="00D60594" w:rsidRPr="00D60594" w:rsidTr="00411F5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hAnsi="Times New Roman"/>
                <w:sz w:val="24"/>
                <w:szCs w:val="24"/>
                <w:lang w:eastAsia="pl-PL"/>
              </w:rPr>
              <w:t>Mont Blanc</w:t>
            </w:r>
          </w:p>
        </w:tc>
        <w:tc>
          <w:tcPr>
            <w:tcW w:w="112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4807</w:t>
            </w:r>
          </w:p>
        </w:tc>
        <w:tc>
          <w:tcPr>
            <w:tcW w:w="1536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Alpy</w:t>
            </w:r>
          </w:p>
        </w:tc>
        <w:tc>
          <w:tcPr>
            <w:tcW w:w="168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Europa</w:t>
            </w:r>
          </w:p>
        </w:tc>
        <w:tc>
          <w:tcPr>
            <w:tcW w:w="184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Francja/Włochy</w:t>
            </w:r>
          </w:p>
        </w:tc>
        <w:tc>
          <w:tcPr>
            <w:tcW w:w="147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1786</w:t>
            </w:r>
          </w:p>
        </w:tc>
      </w:tr>
    </w:tbl>
    <w:p w:rsidR="00786B2F" w:rsidRPr="002B65A3" w:rsidRDefault="00D60594" w:rsidP="00D60594">
      <w:pPr>
        <w:tabs>
          <w:tab w:val="left" w:pos="1418"/>
        </w:tabs>
        <w:spacing w:line="360" w:lineRule="auto"/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</w:pP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w:drawing>
          <wp:anchor distT="0" distB="0" distL="114300" distR="114300" simplePos="0" relativeHeight="251658240" behindDoc="0" locked="0" layoutInCell="1" allowOverlap="1" wp14:anchorId="75BD889C" wp14:editId="032EAF54">
            <wp:simplePos x="0" y="0"/>
            <wp:positionH relativeFrom="column">
              <wp:posOffset>4299585</wp:posOffset>
            </wp:positionH>
            <wp:positionV relativeFrom="paragraph">
              <wp:posOffset>510540</wp:posOffset>
            </wp:positionV>
            <wp:extent cx="1714500" cy="1870710"/>
            <wp:effectExtent l="0" t="0" r="0" b="0"/>
            <wp:wrapNone/>
            <wp:docPr id="622" name="Obraz 622" descr="C:\Users\Ania\AppData\Local\Microsoft\Windows\Temporary Internet Files\Content.IE5\SI614T7F\MC9002804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a\AppData\Local\Microsoft\Windows\Temporary Internet Files\Content.IE5\SI614T7F\MC90028049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7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079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2F7CF3DD" wp14:editId="67A424E6">
                <wp:simplePos x="0" y="0"/>
                <wp:positionH relativeFrom="column">
                  <wp:posOffset>1361440</wp:posOffset>
                </wp:positionH>
                <wp:positionV relativeFrom="paragraph">
                  <wp:posOffset>8688070</wp:posOffset>
                </wp:positionV>
                <wp:extent cx="1623060" cy="850265"/>
                <wp:effectExtent l="0" t="1270" r="6350" b="5715"/>
                <wp:wrapNone/>
                <wp:docPr id="9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3060" cy="850265"/>
                          <a:chOff x="3487" y="15234"/>
                          <a:chExt cx="2792" cy="1463"/>
                        </a:xfrm>
                      </wpg:grpSpPr>
                      <wpg:grpSp>
                        <wpg:cNvPr id="11" name="Grupa 19"/>
                        <wpg:cNvGrpSpPr>
                          <a:grpSpLocks/>
                        </wpg:cNvGrpSpPr>
                        <wpg:grpSpPr bwMode="auto">
                          <a:xfrm>
                            <a:off x="3487" y="15234"/>
                            <a:ext cx="965" cy="1393"/>
                            <a:chOff x="944726" y="158631"/>
                            <a:chExt cx="2276272" cy="3284984"/>
                          </a:xfrm>
                        </wpg:grpSpPr>
                        <pic:pic xmlns:pic="http://schemas.openxmlformats.org/drawingml/2006/picture">
                          <pic:nvPicPr>
                            <pic:cNvPr id="12" name="Obraz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3911" r="1679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44726" y="158631"/>
                              <a:ext cx="2276272" cy="3284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3" name="Elipsa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90" y="402684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" name="Elipsa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32514" y="655295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5" name="Grupa 19"/>
                        <wpg:cNvGrpSpPr>
                          <a:grpSpLocks/>
                        </wpg:cNvGrpSpPr>
                        <wpg:grpSpPr bwMode="auto">
                          <a:xfrm>
                            <a:off x="4299" y="15248"/>
                            <a:ext cx="965" cy="1393"/>
                            <a:chOff x="944726" y="158631"/>
                            <a:chExt cx="2276272" cy="3284984"/>
                          </a:xfrm>
                        </wpg:grpSpPr>
                        <pic:pic xmlns:pic="http://schemas.openxmlformats.org/drawingml/2006/picture">
                          <pic:nvPicPr>
                            <pic:cNvPr id="16" name="Obraz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3911" r="1679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44726" y="158631"/>
                              <a:ext cx="2276272" cy="3284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7" name="Elipsa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90" y="402684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" name="Elipsa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32514" y="655295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61" y="15279"/>
                            <a:ext cx="1418" cy="1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107.2pt;margin-top:684.1pt;width:127.8pt;height:66.95pt;z-index:251651584" coordorigin="3487,15234" coordsize="2792,14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">
                <v:group id="Grupa 19" o:spid="_x0000_s1027" style="position:absolute;left:3487;top:15234;width:965;height:1393" coordorigin="9447,1586" coordsize="22762,32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2" o:spid="_x0000_s1028" type="#_x0000_t75" style="position:absolute;left:9447;top:1586;width:22762;height:32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6VcjBAAAA2wAAAA8AAABkcnMvZG93bnJldi54bWxET81qwkAQvgt9h2UKXqTuNgexqatIS0DR&#10;i7EPMOyOSTA7G7Jbk759VxC8zcf3O6vN6Fpxoz40njW8zxUIYuNtw5WGn3PxtgQRIrLF1jNp+KMA&#10;m/XLZIW59QOf6FbGSqQQDjlqqGPscimDqclhmPuOOHEX3zuMCfaVtD0OKdy1MlNqIR02nBpq7Oir&#10;JnMtf50Go7KFqWbZYbk/Du5DXdvvY1FoPX0dt58gIo3xKX64dzbNz+D+SzpAr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s6VcjBAAAA2wAAAA8AAAAAAAAAAAAAAAAAnwIA&#10;AGRycy9kb3ducmV2LnhtbFBLBQYAAAAABAAEAPcAAACNAwAAAAA=&#10;">
                    <v:imagedata r:id="rId12" o:title="" cropleft="9117f" cropright="11007f"/>
                    <v:path arrowok="t"/>
                  </v:shape>
                  <v:oval id="Elipsa 3" o:spid="_x0000_s1029" style="position:absolute;left:18640;top:4026;width:1441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kqJcEA&#10;AADbAAAADwAAAGRycy9kb3ducmV2LnhtbERPS2vCQBC+F/wPywje6qYGQpu6igiKerFVwes0Oyah&#10;2dmQXfP4965Q6G0+vufMl72pREuNKy0reJtGIIgzq0vOFVzOm9d3EM4ja6wsk4KBHCwXo5c5ptp2&#10;/E3tyecihLBLUUHhfZ1K6bKCDLqprYkDd7ONQR9gk0vdYBfCTSVnUZRIgyWHhgJrWheU/Z7uRsHX&#10;nj6O5Urehvh8RfrZHto2SpSajPvVJwhPvf8X/7l3OsyP4flLO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JKiXBAAAA2wAAAA8AAAAAAAAAAAAAAAAAmAIAAGRycy9kb3du&#10;cmV2LnhtbFBLBQYAAAAABAAEAPUAAACGAwAAAAA=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Elipsa 4" o:spid="_x0000_s1030" style="position:absolute;left:22325;top:6552;width:1440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CyUcIA&#10;AADbAAAADwAAAGRycy9kb3ducmV2LnhtbERPTWvCQBC9F/oflil4M5tWCW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oLJRwgAAANsAAAAPAAAAAAAAAAAAAAAAAJgCAABkcnMvZG93&#10;bnJldi54bWxQSwUGAAAAAAQABAD1AAAAhwMAAAAA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</v:group>
                <v:group id="Grupa 19" o:spid="_x0000_s1031" style="position:absolute;left:4299;top:15248;width:965;height:1393" coordorigin="9447,1586" coordsize="22762,32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Obraz 2" o:spid="_x0000_s1032" type="#_x0000_t75" style="position:absolute;left:9447;top:1586;width:22762;height:32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BU8vBAAAA2wAAAA8AAABkcnMvZG93bnJldi54bWxET81qwkAQvhf6DssUvBTdNYdgo6uIErDU&#10;S7UPMOyOSTA7G7KriW/vFgq9zcf3O6vN6Fpxpz40njXMZwoEsfG24UrDz7mcLkCEiGyx9UwaHhRg&#10;s359WWFh/cDfdD/FSqQQDgVqqGPsCimDqclhmPmOOHEX3zuMCfaVtD0OKdy1MlMqlw4bTg01drSr&#10;yVxPN6fBqCw31Xv2tfg8Du5DXdv9sSy1nryN2yWISGP8F/+5DzbNz+H3l3SAXD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BU8vBAAAA2wAAAA8AAAAAAAAAAAAAAAAAnwIA&#10;AGRycy9kb3ducmV2LnhtbFBLBQYAAAAABAAEAPcAAACNAwAAAAA=&#10;">
                    <v:imagedata r:id="rId12" o:title="" cropleft="9117f" cropright="11007f"/>
                    <v:path arrowok="t"/>
                  </v:shape>
                  <v:oval id="Elipsa 3" o:spid="_x0000_s1033" style="position:absolute;left:18640;top:4026;width:1441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IsJsIA&#10;AADbAAAADwAAAGRycy9kb3ducmV2LnhtbERPTWvCQBC9C/0PyxR6q5u2ENvoJkhB0V5so+B1zI5J&#10;aHY2ZNeY/Hu3UPA2j/c5i2wwjeipc7VlBS/TCARxYXXNpYLDfvX8DsJ5ZI2NZVIwkoMsfZgsMNH2&#10;yj/U574UIYRdggoq79tESldUZNBNbUscuLPtDPoAu1LqDq8h3DTyNYpiabDm0FBhS58VFb/5xSj4&#10;3tLHrl7K8/i2PyKd1l99H8VKPT0OyzkIT4O/i//dGx3mz+Dvl3CAT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iwmwgAAANsAAAAPAAAAAAAAAAAAAAAAAJgCAABkcnMvZG93&#10;bnJldi54bWxQSwUGAAAAAAQABAD1AAAAhwMAAAAA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Elipsa 4" o:spid="_x0000_s1034" style="position:absolute;left:22325;top:6552;width:1440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24VMMA&#10;AADbAAAADwAAAGRycy9kb3ducmV2LnhtbESPQWvCQBCF70L/wzKF3nRjC6LRVaTQYnupRsHrmB2T&#10;YHY2ZNcY/33nIHib4b1575vFqne16qgNlWcD41ECijj3tuLCwGH/NZyCChHZYu2ZDNwpwGr5Mlhg&#10;av2Nd9RlsVASwiFFA2WMTap1yEtyGEa+IRbt7FuHUda20LbFm4S7Wr8nyUQ7rFgaSmzos6T8kl2d&#10;ge0Pzf6qtT7fP/ZHpNP3b9clE2PeXvv1HFSkPj7Nj+uNFXyBlV9kAL3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24VMMAAADbAAAADwAAAAAAAAAAAAAAAACYAgAAZHJzL2Rv&#10;d25yZXYueG1sUEsFBgAAAAAEAAQA9QAAAIgDAAAAAA==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</v:group>
                <v:shape id="Obraz 22" o:spid="_x0000_s1035" type="#_x0000_t75" style="position:absolute;left:4861;top:15279;width:1418;height:14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1h3/BAAAA2wAAAA8AAABkcnMvZG93bnJldi54bWxET01rAjEQvRf8D2EEbzWrB1u3RimCIOhF&#10;q2Bvw2bcLN1M1iSu6783BcHbPN7nzBadrUVLPlSOFYyGGQjiwumKSwWHn9X7J4gQkTXWjknBnQIs&#10;5r23Geba3XhH7T6WIoVwyFGBibHJpQyFIYth6BrixJ2dtxgT9KXUHm8p3NZynGUTabHi1GCwoaWh&#10;4m9/tQq2G0en+++xvPj2elnR+cNku41Sg373/QUiUhdf4qd7rdP8Kfz/kg6Q8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w1h3/BAAAA2wAAAA8AAAAAAAAAAAAAAAAAnwIA&#10;AGRycy9kb3ducmV2LnhtbFBLBQYAAAAABAAEAPcAAACNAwAAAAA=&#10;">
                  <v:imagedata r:id="rId13" o:title=""/>
                </v:shape>
              </v:group>
            </w:pict>
          </mc:Fallback>
        </mc:AlternateContent>
      </w:r>
      <w:r w:rsidR="00463079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1F286D90" wp14:editId="6CFFF744">
                <wp:simplePos x="0" y="0"/>
                <wp:positionH relativeFrom="column">
                  <wp:posOffset>-387350</wp:posOffset>
                </wp:positionH>
                <wp:positionV relativeFrom="paragraph">
                  <wp:posOffset>8682355</wp:posOffset>
                </wp:positionV>
                <wp:extent cx="1477645" cy="932180"/>
                <wp:effectExtent l="3175" t="5080" r="5080" b="0"/>
                <wp:wrapNone/>
                <wp:docPr id="1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7645" cy="932180"/>
                          <a:chOff x="320" y="15158"/>
                          <a:chExt cx="2716" cy="1713"/>
                        </a:xfrm>
                      </wpg:grpSpPr>
                      <pic:pic xmlns:pic="http://schemas.openxmlformats.org/drawingml/2006/picture">
                        <pic:nvPicPr>
                          <pic:cNvPr id="2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1" y="15158"/>
                            <a:ext cx="1515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" name="Grupa 19"/>
                        <wpg:cNvGrpSpPr>
                          <a:grpSpLocks/>
                        </wpg:cNvGrpSpPr>
                        <wpg:grpSpPr bwMode="auto">
                          <a:xfrm>
                            <a:off x="320" y="15248"/>
                            <a:ext cx="965" cy="1393"/>
                            <a:chOff x="944726" y="158631"/>
                            <a:chExt cx="2276272" cy="3284984"/>
                          </a:xfrm>
                        </wpg:grpSpPr>
                        <pic:pic xmlns:pic="http://schemas.openxmlformats.org/drawingml/2006/picture">
                          <pic:nvPicPr>
                            <pic:cNvPr id="4" name="Obraz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3911" r="1679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44726" y="158631"/>
                              <a:ext cx="2276272" cy="3284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5" name="Elipsa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90" y="402684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" name="Elipsa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32514" y="655295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4" y="15187"/>
                            <a:ext cx="1480" cy="1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4" o:spid="_x0000_s1036" style="position:absolute;margin-left:-30.5pt;margin-top:683.65pt;width:116.35pt;height:73.4pt;z-index:251652608" coordorigin="320,15158" coordsize="2716,17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">
                <v:shape id="Obraz 9" o:spid="_x0000_s1037" type="#_x0000_t75" style="position:absolute;left:1521;top:15158;width:1515;height:15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49CrAAAAA2gAAAA8AAABkcnMvZG93bnJldi54bWxEj82qwjAUhPeC7xCO4EY01YVKNYoIwl2I&#10;4u/60BzbanNSmtxa394IgsthZr5h5svGFKKmyuWWFQwHEQjixOqcUwXn06Y/BeE8ssbCMil4kYPl&#10;ot2aY6ztkw9UH30qAoRdjAoy78tYSpdkZNANbEkcvJutDPogq1TqCp8Bbgo5iqKxNJhzWMiwpHVG&#10;yeP4bxTo5HHhyZ420W7bO5zur2Gtrxelup1mNQPhqfG/8Lf9pxWM4HMl3AC5e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/j0KsAAAADaAAAADwAAAAAAAAAAAAAAAACfAgAA&#10;ZHJzL2Rvd25yZXYueG1sUEsFBgAAAAAEAAQA9wAAAIwDAAAAAA==&#10;">
                  <v:imagedata r:id="rId17" o:title=""/>
                </v:shape>
                <v:group id="Grupa 19" o:spid="_x0000_s1038" style="position:absolute;left:320;top:15248;width:965;height:1393" coordorigin="9447,1586" coordsize="22762,32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Obraz 2" o:spid="_x0000_s1039" type="#_x0000_t75" style="position:absolute;left:9447;top:1586;width:22762;height:32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/j05u/AAAA2gAAAA8AAABkcnMvZG93bnJldi54bWxEj92KwjAQhe+FfYcwC95pqohINYoIi3u7&#10;6gNMm9k2azOpSbZWn94IgpeH8/NxVpveNqIjH4xjBZNxBoK4dNpwpeB0/BotQISIrLFxTApuFGCz&#10;/hisMNfuyj/UHWIl0giHHBXUMba5lKGsyWIYu5Y4eb/OW4xJ+kpqj9c0bhs5zbK5tGg4EWpsaVdT&#10;eT782wTZut7ci5uf/4WupMvEFPudUWr42W+XICL18R1+tb+1ghk8r6QbIN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P49ObvwAAANoAAAAPAAAAAAAAAAAAAAAAAJ8CAABk&#10;cnMvZG93bnJldi54bWxQSwUGAAAAAAQABAD3AAAAiwMAAAAA&#10;">
                    <v:imagedata r:id="rId18" o:title="" cropleft="9117f" cropright="11007f"/>
                    <v:path arrowok="t"/>
                  </v:shape>
                  <v:oval id="Elipsa 3" o:spid="_x0000_s1040" style="position:absolute;left:18640;top:4026;width:1441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T7MEA&#10;AADaAAAADwAAAGRycy9kb3ducmV2LnhtbESPT4vCMBTE74LfITzBm6YqK9o1igiK68V/C3t92zzb&#10;YvNSmljrtzeC4HGYmd8ws0VjClFT5XLLCgb9CARxYnXOqYLf87o3AeE8ssbCMil4kIPFvN2aYazt&#10;nY9Un3wqAoRdjAoy78tYSpdkZND1bUkcvIutDPogq1TqCu8Bbgo5jKKxNJhzWMiwpFVGyfV0MwoO&#10;PzTd50t5eYzOf0j/m11dR2Olup1m+Q3CU+M/4Xd7qxV8wetKu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5E+zBAAAA2gAAAA8AAAAAAAAAAAAAAAAAmAIAAGRycy9kb3du&#10;cmV2LnhtbFBLBQYAAAAABAAEAPUAAACGAwAAAAA=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Elipsa 4" o:spid="_x0000_s1041" style="position:absolute;left:22325;top:6552;width:1440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Nm8EA&#10;AADaAAAADwAAAGRycy9kb3ducmV2LnhtbESPQYvCMBSE74L/ITxhb5q6QtFqFBFW3L2sVsHrs3m2&#10;xealNLHWf79ZEDwOM/MNs1h1phItNa60rGA8ikAQZ1aXnCs4Hb+GUxDOI2usLJOCJzlYLfu9BSba&#10;PvhAbepzESDsElRQeF8nUrqsIINuZGvi4F1tY9AH2eRSN/gIcFPJzyiKpcGSw0KBNW0Kym7p3SjY&#10;f9Pst1zL63NyPCNdtj9tG8VKfQy69RyEp86/w6/2TiuI4f9KuA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rjZvBAAAA2gAAAA8AAAAAAAAAAAAAAAAAmAIAAGRycy9kb3du&#10;cmV2LnhtbFBLBQYAAAAABAAEAPUAAACGAwAAAAA=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</v:group>
                <v:shape id="Obraz 18" o:spid="_x0000_s1042" type="#_x0000_t75" style="position:absolute;left:824;top:15187;width:1480;height:1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uHonAAAAA2gAAAA8AAABkcnMvZG93bnJldi54bWxET89rwjAUvg/8H8ITvMhM3WCMzihDHAx3&#10;qgrd8dE827rkJSSZrf+9OQx2/Ph+rzajNeJKIfaOFSwXBQjixumeWwWn48fjK4iYkDUax6TgRhE2&#10;68nDCkvtBq7oekityCEcS1TQpeRLKWPTkcW4cJ44c2cXLKYMQyt1wCGHWyOfiuJFWuw5N3ToadtR&#10;83P4tQpMXX3572ezD9UlVLudn8uhnis1m47vbyASjelf/Of+1Ary1nwl3wC5vg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a4eicAAAADaAAAADwAAAAAAAAAAAAAAAACfAgAA&#10;ZHJzL2Rvd25yZXYueG1sUEsFBgAAAAAEAAQA9wAAAIwDAAAAAA==&#10;">
                  <v:imagedata r:id="rId19" o:title=""/>
                </v:shape>
              </v:group>
            </w:pict>
          </mc:Fallback>
        </mc:AlternateContent>
      </w:r>
    </w:p>
    <w:sectPr w:rsidR="00786B2F" w:rsidRPr="002B65A3" w:rsidSect="001400E4">
      <w:headerReference w:type="default" r:id="rId20"/>
      <w:footerReference w:type="even" r:id="rId21"/>
      <w:headerReference w:type="first" r:id="rId22"/>
      <w:footerReference w:type="first" r:id="rId23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93E" w:rsidRDefault="001B693E">
      <w:pPr>
        <w:spacing w:after="0" w:line="240" w:lineRule="auto"/>
      </w:pPr>
      <w:r>
        <w:separator/>
      </w:r>
    </w:p>
  </w:endnote>
  <w:endnote w:type="continuationSeparator" w:id="0">
    <w:p w:rsidR="001B693E" w:rsidRDefault="001B6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463079">
    <w:pPr>
      <w:pStyle w:val="Stopka"/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10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463079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7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93E" w:rsidRDefault="001B693E">
      <w:pPr>
        <w:spacing w:after="0" w:line="240" w:lineRule="auto"/>
      </w:pPr>
      <w:r>
        <w:separator/>
      </w:r>
    </w:p>
  </w:footnote>
  <w:footnote w:type="continuationSeparator" w:id="0">
    <w:p w:rsidR="001B693E" w:rsidRDefault="001B6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46307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54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46307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Porównywanie liczb naturalnych.</w:t>
                          </w:r>
                          <w:r w:rsidR="00A45772" w:rsidRPr="002C4363">
                            <w:rPr>
                              <w:color w:val="FFFFFF"/>
                            </w:rPr>
                            <w:t xml:space="preserve"> </w:t>
                          </w:r>
                          <w:r w:rsidR="00A45772">
                            <w:rPr>
                              <w:color w:val="FFFFFF"/>
                            </w:rPr>
                            <w:t xml:space="preserve"> </w:t>
                          </w:r>
                          <w:r w:rsidR="00B2641F" w:rsidRPr="002C4363">
                            <w:rPr>
                              <w:color w:val="FFFFFF"/>
                            </w:rPr>
                            <w:t>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43" type="#_x0000_t202" style="position:absolute;margin-left:548.45pt;margin-top:231.5pt;width:32.25pt;height:378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0WjrwIAAK0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Dki0WjrwIAAK0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46307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Porównywanie liczb naturalnych.</w:t>
                    </w:r>
                    <w:r w:rsidR="00A45772" w:rsidRPr="002C4363">
                      <w:rPr>
                        <w:color w:val="FFFFFF"/>
                      </w:rPr>
                      <w:t xml:space="preserve"> </w:t>
                    </w:r>
                    <w:r w:rsidR="00A45772">
                      <w:rPr>
                        <w:color w:val="FFFFFF"/>
                      </w:rPr>
                      <w:t xml:space="preserve"> </w:t>
                    </w:r>
                    <w:r w:rsidR="00B2641F" w:rsidRPr="002C4363">
                      <w:rPr>
                        <w:color w:val="FFFFFF"/>
                      </w:rPr>
                      <w:t>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43180" b="51435"/>
              <wp:wrapNone/>
              <wp:docPr id="5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C2D69B"/>
                          </a:gs>
                          <a:gs pos="50000">
                            <a:srgbClr val="9BBB59"/>
                          </a:gs>
                          <a:gs pos="100000">
                            <a:srgbClr val="C2D69B"/>
                          </a:gs>
                        </a:gsLst>
                        <a:lin ang="5400000" scaled="1"/>
                      </a:gradFill>
                      <a:ln w="12700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44" style="position:absolute;margin-left:541.75pt;margin-top:0;width:53.6pt;height:841.9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" fillcolor="#c2d69b" strokecolor="#9bbb59" strokeweight="1pt">
              <v:fill color2="#9bbb59" focus="50%" type="gradient"/>
              <v:shadow on="t" color="#4e6128" offset="1pt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463079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51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45" type="#_x0000_t202" style="position:absolute;margin-left:552.2pt;margin-top:231.5pt;width:32.25pt;height:378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B3QIF1sgIAALI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50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46" style="position:absolute;margin-left:541.75pt;margin-top:0;width:53.6pt;height:841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NLyfYJ4AgAA7w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0643D31"/>
    <w:multiLevelType w:val="hybridMultilevel"/>
    <w:tmpl w:val="44085A68"/>
    <w:lvl w:ilvl="0" w:tplc="577C9A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2EF2BC8"/>
    <w:multiLevelType w:val="hybridMultilevel"/>
    <w:tmpl w:val="76D8A94C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FF030D"/>
    <w:multiLevelType w:val="hybridMultilevel"/>
    <w:tmpl w:val="87C4EAC6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7122A4"/>
    <w:multiLevelType w:val="hybridMultilevel"/>
    <w:tmpl w:val="2BE40DA0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9962F4"/>
    <w:multiLevelType w:val="hybridMultilevel"/>
    <w:tmpl w:val="029ED278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5C2A49"/>
    <w:multiLevelType w:val="hybridMultilevel"/>
    <w:tmpl w:val="B6EAD58C"/>
    <w:lvl w:ilvl="0" w:tplc="BBDC69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7C6A39"/>
    <w:multiLevelType w:val="hybridMultilevel"/>
    <w:tmpl w:val="D95647F6"/>
    <w:lvl w:ilvl="0" w:tplc="BBDC69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9C23F2"/>
    <w:multiLevelType w:val="hybridMultilevel"/>
    <w:tmpl w:val="4F88A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E36C0A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CA20AC"/>
    <w:multiLevelType w:val="hybridMultilevel"/>
    <w:tmpl w:val="611CC8C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074756"/>
    <w:multiLevelType w:val="hybridMultilevel"/>
    <w:tmpl w:val="66C28014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F125E8"/>
    <w:multiLevelType w:val="hybridMultilevel"/>
    <w:tmpl w:val="C7A45A7E"/>
    <w:lvl w:ilvl="0" w:tplc="577C9A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1" w:tplc="577C9AF6">
      <w:start w:val="1"/>
      <w:numFmt w:val="decimal"/>
      <w:lvlText w:val="%2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2" w:tplc="BBDC6906">
      <w:start w:val="1"/>
      <w:numFmt w:val="lowerLetter"/>
      <w:lvlText w:val="%3)"/>
      <w:lvlJc w:val="left"/>
      <w:pPr>
        <w:ind w:left="1260" w:hanging="360"/>
      </w:pPr>
      <w:rPr>
        <w:rFonts w:hint="default"/>
        <w:color w:val="E36C0A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>
    <w:nsid w:val="1AB83173"/>
    <w:multiLevelType w:val="hybridMultilevel"/>
    <w:tmpl w:val="79AE63DE"/>
    <w:lvl w:ilvl="0" w:tplc="BBDC6906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BB649D1"/>
    <w:multiLevelType w:val="hybridMultilevel"/>
    <w:tmpl w:val="549C4FF6"/>
    <w:lvl w:ilvl="0" w:tplc="577C9A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1" w:tplc="577C9AF6">
      <w:start w:val="1"/>
      <w:numFmt w:val="decimal"/>
      <w:lvlText w:val="%2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2" w:tplc="BBDC6906">
      <w:start w:val="1"/>
      <w:numFmt w:val="lowerLetter"/>
      <w:lvlText w:val="%3)"/>
      <w:lvlJc w:val="left"/>
      <w:pPr>
        <w:ind w:left="1260" w:hanging="360"/>
      </w:pPr>
      <w:rPr>
        <w:rFonts w:hint="default"/>
        <w:color w:val="E36C0A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8">
    <w:nsid w:val="1D131A12"/>
    <w:multiLevelType w:val="hybridMultilevel"/>
    <w:tmpl w:val="C52E2FB0"/>
    <w:lvl w:ilvl="0" w:tplc="BBDC6906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115590B"/>
    <w:multiLevelType w:val="hybridMultilevel"/>
    <w:tmpl w:val="61FEA438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443E8E"/>
    <w:multiLevelType w:val="hybridMultilevel"/>
    <w:tmpl w:val="06DA441A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023419"/>
    <w:multiLevelType w:val="hybridMultilevel"/>
    <w:tmpl w:val="E5D26FAE"/>
    <w:lvl w:ilvl="0" w:tplc="BBDC6906">
      <w:start w:val="1"/>
      <w:numFmt w:val="lowerLetter"/>
      <w:lvlText w:val="%1)"/>
      <w:lvlJc w:val="left"/>
      <w:pPr>
        <w:ind w:left="1429" w:hanging="72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533A13"/>
    <w:multiLevelType w:val="hybridMultilevel"/>
    <w:tmpl w:val="8CA4D860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1A12A7"/>
    <w:multiLevelType w:val="hybridMultilevel"/>
    <w:tmpl w:val="8C5AE84A"/>
    <w:lvl w:ilvl="0" w:tplc="BBDC690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A302D04"/>
    <w:multiLevelType w:val="hybridMultilevel"/>
    <w:tmpl w:val="AFD03FFA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ABEC1D5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662E78"/>
    <w:multiLevelType w:val="hybridMultilevel"/>
    <w:tmpl w:val="E6668838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A85484"/>
    <w:multiLevelType w:val="hybridMultilevel"/>
    <w:tmpl w:val="6AE430F0"/>
    <w:lvl w:ilvl="0" w:tplc="08D64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803BE1"/>
    <w:multiLevelType w:val="hybridMultilevel"/>
    <w:tmpl w:val="2E1EAF24"/>
    <w:lvl w:ilvl="0" w:tplc="CE8ED4B8">
      <w:start w:val="2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70C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9B2A58"/>
    <w:multiLevelType w:val="hybridMultilevel"/>
    <w:tmpl w:val="6BF05320"/>
    <w:lvl w:ilvl="0" w:tplc="AEE6228A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271FF5"/>
    <w:multiLevelType w:val="hybridMultilevel"/>
    <w:tmpl w:val="7524418A"/>
    <w:lvl w:ilvl="0" w:tplc="BBDC69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8A043B"/>
    <w:multiLevelType w:val="hybridMultilevel"/>
    <w:tmpl w:val="DF6CD6B8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A904F4"/>
    <w:multiLevelType w:val="hybridMultilevel"/>
    <w:tmpl w:val="51BAB2E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C61374"/>
    <w:multiLevelType w:val="hybridMultilevel"/>
    <w:tmpl w:val="45C04D2C"/>
    <w:lvl w:ilvl="0" w:tplc="577C9A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FD33E3"/>
    <w:multiLevelType w:val="hybridMultilevel"/>
    <w:tmpl w:val="6D724F66"/>
    <w:lvl w:ilvl="0" w:tplc="631201D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  <w:i w:val="0"/>
        <w:color w:val="E36C0A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43951AF"/>
    <w:multiLevelType w:val="hybridMultilevel"/>
    <w:tmpl w:val="DAEC3854"/>
    <w:lvl w:ilvl="0" w:tplc="3ABA72C6">
      <w:start w:val="1"/>
      <w:numFmt w:val="decimal"/>
      <w:lvlText w:val="%1"/>
      <w:lvlJc w:val="left"/>
      <w:pPr>
        <w:ind w:left="644" w:hanging="360"/>
      </w:pPr>
      <w:rPr>
        <w:rFonts w:hint="default"/>
        <w:b/>
        <w:i w:val="0"/>
        <w:color w:val="0070C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58B0294"/>
    <w:multiLevelType w:val="hybridMultilevel"/>
    <w:tmpl w:val="6B6C7284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922872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B06A5D"/>
    <w:multiLevelType w:val="hybridMultilevel"/>
    <w:tmpl w:val="85B03B96"/>
    <w:lvl w:ilvl="0" w:tplc="64826E92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647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7E959F7"/>
    <w:multiLevelType w:val="hybridMultilevel"/>
    <w:tmpl w:val="42CC0E66"/>
    <w:lvl w:ilvl="0" w:tplc="56349E48">
      <w:start w:val="2"/>
      <w:numFmt w:val="lowerLetter"/>
      <w:lvlText w:val="%1)"/>
      <w:lvlJc w:val="left"/>
      <w:pPr>
        <w:ind w:left="144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F916E7"/>
    <w:multiLevelType w:val="hybridMultilevel"/>
    <w:tmpl w:val="92B6B820"/>
    <w:lvl w:ilvl="0" w:tplc="39A627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985955"/>
    <w:multiLevelType w:val="hybridMultilevel"/>
    <w:tmpl w:val="EC1C89BC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9C7A9B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323DD9"/>
    <w:multiLevelType w:val="hybridMultilevel"/>
    <w:tmpl w:val="DDDE1586"/>
    <w:lvl w:ilvl="0" w:tplc="BBDC690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647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7377F9E"/>
    <w:multiLevelType w:val="hybridMultilevel"/>
    <w:tmpl w:val="33C2E442"/>
    <w:lvl w:ilvl="0" w:tplc="39A627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28"/>
        <w:szCs w:val="28"/>
      </w:rPr>
    </w:lvl>
    <w:lvl w:ilvl="1" w:tplc="757A47D6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9A545A"/>
    <w:multiLevelType w:val="hybridMultilevel"/>
    <w:tmpl w:val="72627552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3C107A4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31849B"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D77CF2"/>
    <w:multiLevelType w:val="hybridMultilevel"/>
    <w:tmpl w:val="49022758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27752A"/>
    <w:multiLevelType w:val="hybridMultilevel"/>
    <w:tmpl w:val="4B90337A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4075EE"/>
    <w:multiLevelType w:val="hybridMultilevel"/>
    <w:tmpl w:val="F406340E"/>
    <w:lvl w:ilvl="0" w:tplc="BBDC6906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77F25FDD"/>
    <w:multiLevelType w:val="hybridMultilevel"/>
    <w:tmpl w:val="4C9C93E8"/>
    <w:lvl w:ilvl="0" w:tplc="21F88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B074FA"/>
    <w:multiLevelType w:val="hybridMultilevel"/>
    <w:tmpl w:val="9BDE1650"/>
    <w:lvl w:ilvl="0" w:tplc="BBDC6906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C7A18B5"/>
    <w:multiLevelType w:val="hybridMultilevel"/>
    <w:tmpl w:val="6FA0BD20"/>
    <w:lvl w:ilvl="0" w:tplc="BBDC6906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E36C0A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13"/>
  </w:num>
  <w:num w:numId="9">
    <w:abstractNumId w:val="25"/>
  </w:num>
  <w:num w:numId="10">
    <w:abstractNumId w:val="31"/>
  </w:num>
  <w:num w:numId="11">
    <w:abstractNumId w:val="23"/>
  </w:num>
  <w:num w:numId="12">
    <w:abstractNumId w:val="22"/>
  </w:num>
  <w:num w:numId="13">
    <w:abstractNumId w:val="47"/>
  </w:num>
  <w:num w:numId="14">
    <w:abstractNumId w:val="37"/>
  </w:num>
  <w:num w:numId="15">
    <w:abstractNumId w:val="15"/>
  </w:num>
  <w:num w:numId="16">
    <w:abstractNumId w:val="48"/>
  </w:num>
  <w:num w:numId="17">
    <w:abstractNumId w:val="32"/>
  </w:num>
  <w:num w:numId="18">
    <w:abstractNumId w:val="17"/>
  </w:num>
  <w:num w:numId="19">
    <w:abstractNumId w:val="41"/>
  </w:num>
  <w:num w:numId="20">
    <w:abstractNumId w:val="28"/>
  </w:num>
  <w:num w:numId="21">
    <w:abstractNumId w:val="21"/>
  </w:num>
  <w:num w:numId="22">
    <w:abstractNumId w:val="45"/>
  </w:num>
  <w:num w:numId="23">
    <w:abstractNumId w:val="10"/>
  </w:num>
  <w:num w:numId="24">
    <w:abstractNumId w:val="38"/>
  </w:num>
  <w:num w:numId="25">
    <w:abstractNumId w:val="24"/>
  </w:num>
  <w:num w:numId="26">
    <w:abstractNumId w:val="20"/>
  </w:num>
  <w:num w:numId="27">
    <w:abstractNumId w:val="19"/>
  </w:num>
  <w:num w:numId="28">
    <w:abstractNumId w:val="27"/>
  </w:num>
  <w:num w:numId="29">
    <w:abstractNumId w:val="42"/>
  </w:num>
  <w:num w:numId="30">
    <w:abstractNumId w:val="34"/>
  </w:num>
  <w:num w:numId="31">
    <w:abstractNumId w:val="7"/>
  </w:num>
  <w:num w:numId="32">
    <w:abstractNumId w:val="39"/>
  </w:num>
  <w:num w:numId="33">
    <w:abstractNumId w:val="26"/>
  </w:num>
  <w:num w:numId="34">
    <w:abstractNumId w:val="43"/>
  </w:num>
  <w:num w:numId="35">
    <w:abstractNumId w:val="16"/>
  </w:num>
  <w:num w:numId="36">
    <w:abstractNumId w:val="46"/>
  </w:num>
  <w:num w:numId="37">
    <w:abstractNumId w:val="8"/>
  </w:num>
  <w:num w:numId="38">
    <w:abstractNumId w:val="36"/>
  </w:num>
  <w:num w:numId="39">
    <w:abstractNumId w:val="40"/>
  </w:num>
  <w:num w:numId="40">
    <w:abstractNumId w:val="12"/>
  </w:num>
  <w:num w:numId="41">
    <w:abstractNumId w:val="33"/>
  </w:num>
  <w:num w:numId="42">
    <w:abstractNumId w:val="35"/>
  </w:num>
  <w:num w:numId="43">
    <w:abstractNumId w:val="14"/>
  </w:num>
  <w:num w:numId="44">
    <w:abstractNumId w:val="30"/>
  </w:num>
  <w:num w:numId="45">
    <w:abstractNumId w:val="44"/>
  </w:num>
  <w:num w:numId="46">
    <w:abstractNumId w:val="9"/>
  </w:num>
  <w:num w:numId="47">
    <w:abstractNumId w:val="29"/>
  </w:num>
  <w:num w:numId="48">
    <w:abstractNumId w:val="11"/>
  </w:num>
  <w:num w:numId="49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160E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B693E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11F55"/>
    <w:rsid w:val="0043523E"/>
    <w:rsid w:val="00456B46"/>
    <w:rsid w:val="00463079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42B65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5143"/>
    <w:rsid w:val="007B4978"/>
    <w:rsid w:val="007D0166"/>
    <w:rsid w:val="007E6F29"/>
    <w:rsid w:val="007F7E19"/>
    <w:rsid w:val="00822FD0"/>
    <w:rsid w:val="00843353"/>
    <w:rsid w:val="00850ED2"/>
    <w:rsid w:val="0086594A"/>
    <w:rsid w:val="0087262D"/>
    <w:rsid w:val="00875826"/>
    <w:rsid w:val="008A2553"/>
    <w:rsid w:val="008C3BDB"/>
    <w:rsid w:val="008D3515"/>
    <w:rsid w:val="008E0E29"/>
    <w:rsid w:val="008E3144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D1405"/>
    <w:rsid w:val="009D7510"/>
    <w:rsid w:val="009E4734"/>
    <w:rsid w:val="009F608D"/>
    <w:rsid w:val="009F6C8B"/>
    <w:rsid w:val="00A06190"/>
    <w:rsid w:val="00A0761B"/>
    <w:rsid w:val="00A10120"/>
    <w:rsid w:val="00A105F4"/>
    <w:rsid w:val="00A34B26"/>
    <w:rsid w:val="00A427B3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B740B"/>
    <w:rsid w:val="00BC3506"/>
    <w:rsid w:val="00BE37E4"/>
    <w:rsid w:val="00BE75CE"/>
    <w:rsid w:val="00C4260D"/>
    <w:rsid w:val="00C56F1F"/>
    <w:rsid w:val="00C73DB8"/>
    <w:rsid w:val="00C75285"/>
    <w:rsid w:val="00C86A10"/>
    <w:rsid w:val="00CA60E8"/>
    <w:rsid w:val="00CC4027"/>
    <w:rsid w:val="00CD4929"/>
    <w:rsid w:val="00CE577E"/>
    <w:rsid w:val="00D00048"/>
    <w:rsid w:val="00D21E13"/>
    <w:rsid w:val="00D237C0"/>
    <w:rsid w:val="00D24FA6"/>
    <w:rsid w:val="00D3383F"/>
    <w:rsid w:val="00D36EC9"/>
    <w:rsid w:val="00D60594"/>
    <w:rsid w:val="00D61106"/>
    <w:rsid w:val="00D623FB"/>
    <w:rsid w:val="00D62D67"/>
    <w:rsid w:val="00D6553D"/>
    <w:rsid w:val="00D75403"/>
    <w:rsid w:val="00D90B1D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94890"/>
    <w:rsid w:val="00EB0AAB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41B2"/>
    <w:rsid w:val="00F6262A"/>
    <w:rsid w:val="00F65C84"/>
    <w:rsid w:val="00F93220"/>
    <w:rsid w:val="00FA3D50"/>
    <w:rsid w:val="00FC3E79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87E0B-5617-4465-9A82-117D3F2EA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Liczby naturalne, znak więszkości, znak mniejszości</cp:keywords>
  <cp:lastModifiedBy>Ania</cp:lastModifiedBy>
  <cp:revision>3</cp:revision>
  <cp:lastPrinted>2013-08-29T14:29:00Z</cp:lastPrinted>
  <dcterms:created xsi:type="dcterms:W3CDTF">2013-08-29T14:29:00Z</dcterms:created>
  <dcterms:modified xsi:type="dcterms:W3CDTF">2013-08-29T14:29:00Z</dcterms:modified>
</cp:coreProperties>
</file>